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25EB" w:rsidRDefault="00C325EB" w:rsidP="00C325EB">
      <w:pPr>
        <w:pStyle w:val="Heading1"/>
      </w:pPr>
      <w:r>
        <w:t>PIC- WBC</w:t>
      </w:r>
    </w:p>
    <w:p w:rsidR="00C325EB" w:rsidRDefault="00C325EB" w:rsidP="00C325EB">
      <w:pPr>
        <w:pStyle w:val="Heading2"/>
      </w:pPr>
      <w:r>
        <w:t>1NC</w:t>
      </w:r>
    </w:p>
    <w:p w:rsidR="00C325EB" w:rsidRPr="00C325EB" w:rsidRDefault="00C325EB" w:rsidP="00C325EB">
      <w:pPr>
        <w:pStyle w:val="Heading3"/>
      </w:pPr>
      <w:r>
        <w:t>Don’t Pray 1NC</w:t>
      </w:r>
    </w:p>
    <w:p w:rsidR="00C325EB" w:rsidRPr="00CD6B04" w:rsidRDefault="00C325EB" w:rsidP="00C325EB">
      <w:pPr>
        <w:pStyle w:val="Heading4"/>
        <w:rPr>
          <w:rStyle w:val="Style13ptBold"/>
        </w:rPr>
      </w:pPr>
      <w:r>
        <w:t xml:space="preserve">Text: The US ought not restrict free speech on college campuses except they should censor the free speech rights of the </w:t>
      </w:r>
      <w:proofErr w:type="spellStart"/>
      <w:r>
        <w:t>Westboro</w:t>
      </w:r>
      <w:proofErr w:type="spellEnd"/>
      <w:r>
        <w:t xml:space="preserve"> Baptist Church </w:t>
      </w:r>
    </w:p>
    <w:p w:rsidR="00C325EB" w:rsidRDefault="00C325EB" w:rsidP="00C325EB">
      <w:pPr>
        <w:pStyle w:val="Heading4"/>
      </w:pPr>
      <w:r>
        <w:t xml:space="preserve">They protest the deaths of soldiers because of their sexuality </w:t>
      </w:r>
    </w:p>
    <w:p w:rsidR="00C325EB" w:rsidRPr="00B17EC7" w:rsidRDefault="00C325EB" w:rsidP="00C325EB">
      <w:r w:rsidRPr="00CD6B04">
        <w:rPr>
          <w:b/>
        </w:rPr>
        <w:t>CEB 11</w:t>
      </w:r>
      <w:r>
        <w:t xml:space="preserve"> </w:t>
      </w:r>
      <w:r w:rsidRPr="00CD6B04">
        <w:rPr>
          <w:rStyle w:val="Style13ptBold"/>
        </w:rPr>
        <w:t xml:space="preserve">[Current Editorial Board, 3-16-2011, "Does the </w:t>
      </w:r>
      <w:proofErr w:type="spellStart"/>
      <w:r w:rsidRPr="00CD6B04">
        <w:rPr>
          <w:rStyle w:val="Style13ptBold"/>
        </w:rPr>
        <w:t>Westboro</w:t>
      </w:r>
      <w:proofErr w:type="spellEnd"/>
      <w:r w:rsidRPr="00CD6B04">
        <w:rPr>
          <w:rStyle w:val="Style13ptBold"/>
        </w:rPr>
        <w:t xml:space="preserve"> Baptist Church have the right to free speech? – The Current," No Publication, </w:t>
      </w:r>
      <w:hyperlink r:id="rId10" w:history="1">
        <w:r w:rsidRPr="00CD6B04">
          <w:rPr>
            <w:rStyle w:val="Style13ptBold"/>
          </w:rPr>
          <w:t>http://thecurrent-online.com/opinions/does-the-westboro-baptist-church-have-the-right-to-free-speech/]e</w:t>
        </w:r>
      </w:hyperlink>
      <w:r w:rsidRPr="00CD6B04">
        <w:rPr>
          <w:rStyle w:val="Style13ptBold"/>
        </w:rPr>
        <w:t xml:space="preserve"> NB</w:t>
      </w:r>
    </w:p>
    <w:p w:rsidR="00C325EB" w:rsidRPr="00C325EB" w:rsidRDefault="00C325EB" w:rsidP="00C325EB">
      <w:pPr>
        <w:rPr>
          <w:rStyle w:val="StyleUnderline"/>
        </w:rPr>
      </w:pPr>
      <w:r w:rsidRPr="00C325EB">
        <w:rPr>
          <w:sz w:val="16"/>
        </w:rPr>
        <w:t xml:space="preserve">The </w:t>
      </w:r>
      <w:proofErr w:type="spellStart"/>
      <w:r w:rsidRPr="00C325EB">
        <w:rPr>
          <w:rStyle w:val="StyleUnderline"/>
          <w:highlight w:val="cyan"/>
        </w:rPr>
        <w:t>Westboro</w:t>
      </w:r>
      <w:proofErr w:type="spellEnd"/>
      <w:r w:rsidRPr="00C325EB">
        <w:rPr>
          <w:rStyle w:val="StyleUnderline"/>
          <w:highlight w:val="cyan"/>
        </w:rPr>
        <w:t xml:space="preserve"> Baptist Church</w:t>
      </w:r>
      <w:r w:rsidRPr="00C325EB">
        <w:rPr>
          <w:sz w:val="16"/>
        </w:rPr>
        <w:t xml:space="preserve">, famous for </w:t>
      </w:r>
      <w:r w:rsidRPr="00C325EB">
        <w:rPr>
          <w:rStyle w:val="StyleUnderline"/>
          <w:highlight w:val="cyan"/>
        </w:rPr>
        <w:t>picketing funerals of soldiers</w:t>
      </w:r>
      <w:r w:rsidRPr="00C325EB">
        <w:rPr>
          <w:rStyle w:val="StyleUnderline"/>
        </w:rPr>
        <w:t xml:space="preserve"> b</w:t>
      </w:r>
      <w:r w:rsidRPr="00C325EB">
        <w:rPr>
          <w:sz w:val="16"/>
        </w:rPr>
        <w:t xml:space="preserve">elieved to be/admittedly </w:t>
      </w:r>
      <w:r w:rsidRPr="00C325EB">
        <w:rPr>
          <w:rStyle w:val="StyleUnderline"/>
          <w:highlight w:val="cyan"/>
        </w:rPr>
        <w:t>homosexual</w:t>
      </w:r>
      <w:r w:rsidRPr="00C325EB">
        <w:rPr>
          <w:rStyle w:val="StyleUnderline"/>
        </w:rPr>
        <w:t xml:space="preserve"> and </w:t>
      </w:r>
      <w:r w:rsidRPr="00C325EB">
        <w:rPr>
          <w:rStyle w:val="StyleUnderline"/>
          <w:highlight w:val="cyan"/>
        </w:rPr>
        <w:t>claiming their deaths</w:t>
      </w:r>
      <w:r w:rsidRPr="00C325EB">
        <w:rPr>
          <w:rStyle w:val="StyleUnderline"/>
        </w:rPr>
        <w:t xml:space="preserve"> are </w:t>
      </w:r>
      <w:r w:rsidRPr="00C325EB">
        <w:rPr>
          <w:rStyle w:val="StyleUnderline"/>
          <w:highlight w:val="cyan"/>
        </w:rPr>
        <w:t>punishment</w:t>
      </w:r>
      <w:r w:rsidRPr="00C325EB">
        <w:rPr>
          <w:sz w:val="16"/>
          <w:highlight w:val="cyan"/>
        </w:rPr>
        <w:t xml:space="preserve"> </w:t>
      </w:r>
      <w:r w:rsidRPr="00C325EB">
        <w:rPr>
          <w:rStyle w:val="StyleUnderline"/>
          <w:highlight w:val="cyan"/>
        </w:rPr>
        <w:t>for the sins</w:t>
      </w:r>
      <w:r w:rsidRPr="00C325EB">
        <w:rPr>
          <w:sz w:val="16"/>
        </w:rPr>
        <w:t xml:space="preserve"> of America, </w:t>
      </w:r>
      <w:proofErr w:type="gramStart"/>
      <w:r w:rsidRPr="00C325EB">
        <w:rPr>
          <w:rStyle w:val="StyleUnderline"/>
        </w:rPr>
        <w:t>have</w:t>
      </w:r>
      <w:proofErr w:type="gramEnd"/>
      <w:r w:rsidRPr="00C325EB">
        <w:rPr>
          <w:rStyle w:val="StyleUnderline"/>
        </w:rPr>
        <w:t xml:space="preserve"> overstepped the lines</w:t>
      </w:r>
      <w:r w:rsidRPr="00C325EB">
        <w:rPr>
          <w:sz w:val="16"/>
        </w:rPr>
        <w:t xml:space="preserve">. </w:t>
      </w:r>
      <w:r w:rsidRPr="00C325EB">
        <w:rPr>
          <w:rStyle w:val="StyleUnderline"/>
        </w:rPr>
        <w:t xml:space="preserve">Freedom of </w:t>
      </w:r>
      <w:r w:rsidRPr="00C325EB">
        <w:rPr>
          <w:rStyle w:val="StyleUnderline"/>
          <w:highlight w:val="cyan"/>
        </w:rPr>
        <w:t>speech means nothing anymore</w:t>
      </w:r>
      <w:r w:rsidRPr="00C325EB">
        <w:rPr>
          <w:sz w:val="16"/>
        </w:rPr>
        <w:t xml:space="preserve">, apparently. The United States was founded upon the concept that individuals may freely practice their religions, and may freely speak their minds. In this light, those who claim </w:t>
      </w:r>
      <w:proofErr w:type="spellStart"/>
      <w:r w:rsidRPr="00C325EB">
        <w:rPr>
          <w:sz w:val="16"/>
        </w:rPr>
        <w:t>Westboro</w:t>
      </w:r>
      <w:proofErr w:type="spellEnd"/>
      <w:r w:rsidRPr="00C325EB">
        <w:rPr>
          <w:sz w:val="16"/>
        </w:rPr>
        <w:t xml:space="preserve"> has overstepped suddenly becomes a rather moot point. The problem is that </w:t>
      </w:r>
      <w:r w:rsidRPr="00C325EB">
        <w:rPr>
          <w:rStyle w:val="StyleUnderline"/>
          <w:highlight w:val="cyan"/>
        </w:rPr>
        <w:t xml:space="preserve">to censor </w:t>
      </w:r>
      <w:proofErr w:type="spellStart"/>
      <w:r w:rsidRPr="00C325EB">
        <w:rPr>
          <w:rStyle w:val="StyleUnderline"/>
          <w:highlight w:val="cyan"/>
        </w:rPr>
        <w:t>Westboro</w:t>
      </w:r>
      <w:proofErr w:type="spellEnd"/>
      <w:r w:rsidRPr="00C325EB">
        <w:rPr>
          <w:rStyle w:val="StyleUnderline"/>
          <w:highlight w:val="cyan"/>
        </w:rPr>
        <w:t xml:space="preserve"> calls into question</w:t>
      </w:r>
      <w:r w:rsidRPr="00C325EB">
        <w:rPr>
          <w:sz w:val="16"/>
        </w:rPr>
        <w:t xml:space="preserve"> several other instances of overuse of </w:t>
      </w:r>
      <w:r w:rsidRPr="00C325EB">
        <w:rPr>
          <w:rStyle w:val="StyleUnderline"/>
          <w:highlight w:val="cyan"/>
        </w:rPr>
        <w:t>the First Amendment</w:t>
      </w:r>
      <w:r w:rsidRPr="00C325EB">
        <w:rPr>
          <w:sz w:val="16"/>
        </w:rPr>
        <w:t xml:space="preserve"> to the Constitution of the United States of America. Rather than simply attack </w:t>
      </w:r>
      <w:proofErr w:type="spellStart"/>
      <w:r w:rsidRPr="00C325EB">
        <w:rPr>
          <w:sz w:val="16"/>
        </w:rPr>
        <w:t>Westboro</w:t>
      </w:r>
      <w:proofErr w:type="spellEnd"/>
      <w:r w:rsidRPr="00C325EB">
        <w:rPr>
          <w:sz w:val="16"/>
        </w:rPr>
        <w:t xml:space="preserve">, maybe the concept of freedom of speech really ought to be examined. The First Amendment guarantees freedom of speech to all Americans, no matter their viewpoints, as long as this expression is done in a public fashion. In addition, </w:t>
      </w:r>
      <w:proofErr w:type="spellStart"/>
      <w:r w:rsidRPr="00C325EB">
        <w:rPr>
          <w:rStyle w:val="StyleUnderline"/>
        </w:rPr>
        <w:t>Westboro</w:t>
      </w:r>
      <w:proofErr w:type="spellEnd"/>
      <w:r w:rsidRPr="00C325EB">
        <w:rPr>
          <w:rStyle w:val="StyleUnderline"/>
        </w:rPr>
        <w:t xml:space="preserve"> is a religious </w:t>
      </w:r>
      <w:proofErr w:type="gramStart"/>
      <w:r w:rsidRPr="00C325EB">
        <w:rPr>
          <w:rStyle w:val="StyleUnderline"/>
        </w:rPr>
        <w:t>group which</w:t>
      </w:r>
      <w:proofErr w:type="gramEnd"/>
      <w:r w:rsidRPr="00C325EB">
        <w:rPr>
          <w:rStyle w:val="StyleUnderline"/>
        </w:rPr>
        <w:t xml:space="preserve"> believes homosexuality to be morally incorrect.</w:t>
      </w:r>
      <w:r w:rsidRPr="00C325EB">
        <w:rPr>
          <w:sz w:val="16"/>
        </w:rPr>
        <w:t xml:space="preserve"> Thus, the </w:t>
      </w:r>
      <w:r w:rsidRPr="00C325EB">
        <w:rPr>
          <w:rStyle w:val="StyleUnderline"/>
        </w:rPr>
        <w:t>group is simply expressing their beliefs.</w:t>
      </w:r>
      <w:r w:rsidRPr="00C325EB">
        <w:rPr>
          <w:sz w:val="16"/>
        </w:rPr>
        <w:t xml:space="preserve"> The Supreme Court agrees, as the most recent case, involving the Snyder family, was ruled in favor of the First Amendment. It is absolutely appalling that Americans are striking out against the very </w:t>
      </w:r>
      <w:proofErr w:type="gramStart"/>
      <w:r w:rsidRPr="00C325EB">
        <w:rPr>
          <w:sz w:val="16"/>
        </w:rPr>
        <w:t>freedoms which</w:t>
      </w:r>
      <w:proofErr w:type="gramEnd"/>
      <w:r w:rsidRPr="00C325EB">
        <w:rPr>
          <w:sz w:val="16"/>
        </w:rPr>
        <w:t xml:space="preserve"> the Founding Fathers fought so valiantly to defend and institute within this nation. Those who disagree with the nation’s actions in foreign affairs are free to speak their minds, no matter how slanderous or belittling their views may be. </w:t>
      </w:r>
      <w:r w:rsidRPr="00C325EB">
        <w:rPr>
          <w:rStyle w:val="StyleUnderline"/>
          <w:highlight w:val="cyan"/>
        </w:rPr>
        <w:t>Far left groups across the country daily speak out rather violently against this country’s daily operations</w:t>
      </w:r>
      <w:r w:rsidRPr="00C325EB">
        <w:rPr>
          <w:rStyle w:val="StyleUnderline"/>
        </w:rPr>
        <w:t xml:space="preserve">, calling into question the very moral fiber of its leaders, yet are not called into question as violating “freedom of speech.” </w:t>
      </w:r>
      <w:r w:rsidRPr="00C325EB">
        <w:rPr>
          <w:rStyle w:val="StyleUnderline"/>
          <w:highlight w:val="cyan"/>
        </w:rPr>
        <w:t>To allow such radical groups on the far left this liberty</w:t>
      </w:r>
      <w:r w:rsidRPr="00C325EB">
        <w:rPr>
          <w:rStyle w:val="StyleUnderline"/>
        </w:rPr>
        <w:t xml:space="preserve">, yet remove a similar liberty from a far right group such as </w:t>
      </w:r>
      <w:proofErr w:type="spellStart"/>
      <w:r w:rsidRPr="00C325EB">
        <w:rPr>
          <w:rStyle w:val="StyleUnderline"/>
        </w:rPr>
        <w:t>Westboro</w:t>
      </w:r>
      <w:proofErr w:type="spellEnd"/>
      <w:r w:rsidRPr="00C325EB">
        <w:rPr>
          <w:sz w:val="16"/>
        </w:rPr>
        <w:t xml:space="preserve">, simply because their objections differ, is discrimination through use of one of the very founding principles of the United States. “Sticks and stones may break my bones” is really something the American people ought to examine more thoroughly before getting pissed about every little disagreement they have. This world is not homogeneous in its views. There will always be disagreements in views on topics such as homosexuality and governmental operation, and those unwilling to accept this really need a reality check. Mankind grows and develops due to the differences of </w:t>
      </w:r>
      <w:proofErr w:type="gramStart"/>
      <w:r w:rsidRPr="00C325EB">
        <w:rPr>
          <w:sz w:val="16"/>
        </w:rPr>
        <w:t>opinion which</w:t>
      </w:r>
      <w:proofErr w:type="gramEnd"/>
      <w:r w:rsidRPr="00C325EB">
        <w:rPr>
          <w:sz w:val="16"/>
        </w:rPr>
        <w:t xml:space="preserve"> are daily expressed by its communities. Without differences of opinion, progress would never be made, and growth could not occur. Without groups such as </w:t>
      </w:r>
      <w:proofErr w:type="spellStart"/>
      <w:r w:rsidRPr="00C325EB">
        <w:rPr>
          <w:sz w:val="16"/>
        </w:rPr>
        <w:t>Westboro</w:t>
      </w:r>
      <w:proofErr w:type="spellEnd"/>
      <w:r w:rsidRPr="00C325EB">
        <w:rPr>
          <w:sz w:val="16"/>
        </w:rPr>
        <w:t xml:space="preserve"> reminding humanity that freedom of speech is essential for growth, it may very well come to pass that humanity is no longer capable of growing as a unit. Yes, </w:t>
      </w:r>
      <w:proofErr w:type="spellStart"/>
      <w:r w:rsidRPr="00C325EB">
        <w:rPr>
          <w:rStyle w:val="StyleUnderline"/>
          <w:highlight w:val="cyan"/>
        </w:rPr>
        <w:t>Westboro’s</w:t>
      </w:r>
      <w:proofErr w:type="spellEnd"/>
      <w:r w:rsidRPr="00C325EB">
        <w:rPr>
          <w:rStyle w:val="StyleUnderline"/>
          <w:highlight w:val="cyan"/>
        </w:rPr>
        <w:t xml:space="preserve"> views are powerful</w:t>
      </w:r>
      <w:r w:rsidRPr="00C325EB">
        <w:rPr>
          <w:rStyle w:val="StyleUnderline"/>
        </w:rPr>
        <w:t>, and often hurtful to those they picket against</w:t>
      </w:r>
      <w:r w:rsidRPr="00C325EB">
        <w:rPr>
          <w:sz w:val="16"/>
        </w:rPr>
        <w:t>. However, America abides by the law that every citizen is allowed to express their viewpoints without discrimination by their peers</w:t>
      </w:r>
      <w:r w:rsidRPr="00C325EB">
        <w:rPr>
          <w:rStyle w:val="StyleUnderline"/>
        </w:rPr>
        <w:t>. It really is not that difficult to ignore a view which one does not agree with, or which damages one’s view on life</w:t>
      </w:r>
      <w:r w:rsidRPr="00C325EB">
        <w:rPr>
          <w:sz w:val="16"/>
        </w:rPr>
        <w:t xml:space="preserve">. According to the law of the nation, </w:t>
      </w:r>
      <w:proofErr w:type="spellStart"/>
      <w:r w:rsidRPr="00C325EB">
        <w:rPr>
          <w:sz w:val="16"/>
        </w:rPr>
        <w:t>Westboro</w:t>
      </w:r>
      <w:proofErr w:type="spellEnd"/>
      <w:r w:rsidRPr="00C325EB">
        <w:rPr>
          <w:sz w:val="16"/>
        </w:rPr>
        <w:t xml:space="preserve"> is not outside their bounds. </w:t>
      </w:r>
      <w:r w:rsidRPr="00C325EB">
        <w:rPr>
          <w:rStyle w:val="StyleUnderline"/>
        </w:rPr>
        <w:t>Those who wish to cast a different ballot may want to aim their assaults elsewhere, or maybe make efforts to make true changes in the nation’s laws, rather than simply complaining.</w:t>
      </w:r>
    </w:p>
    <w:p w:rsidR="00C325EB" w:rsidRDefault="00C325EB" w:rsidP="00C325EB">
      <w:pPr>
        <w:pStyle w:val="Heading4"/>
      </w:pPr>
      <w:r>
        <w:t>They protest against homosexuals on college campuses during commencements</w:t>
      </w:r>
    </w:p>
    <w:p w:rsidR="00C325EB" w:rsidRDefault="00C325EB" w:rsidP="00C325EB">
      <w:proofErr w:type="spellStart"/>
      <w:r>
        <w:t>Delmore</w:t>
      </w:r>
      <w:proofErr w:type="spellEnd"/>
      <w:r>
        <w:t xml:space="preserve"> 14 </w:t>
      </w:r>
      <w:r w:rsidRPr="00CD6B04">
        <w:rPr>
          <w:rStyle w:val="Style13ptBold"/>
        </w:rPr>
        <w:t xml:space="preserve">[Erin </w:t>
      </w:r>
      <w:proofErr w:type="spellStart"/>
      <w:r w:rsidRPr="00CD6B04">
        <w:rPr>
          <w:rStyle w:val="Style13ptBold"/>
        </w:rPr>
        <w:t>Delmore</w:t>
      </w:r>
      <w:proofErr w:type="spellEnd"/>
      <w:r w:rsidRPr="00CD6B04">
        <w:rPr>
          <w:rStyle w:val="Style13ptBold"/>
        </w:rPr>
        <w:t>, 4-24-2014, "</w:t>
      </w:r>
      <w:proofErr w:type="spellStart"/>
      <w:r w:rsidRPr="00CD6B04">
        <w:rPr>
          <w:rStyle w:val="Style13ptBold"/>
        </w:rPr>
        <w:t>Westboro</w:t>
      </w:r>
      <w:proofErr w:type="spellEnd"/>
      <w:r w:rsidRPr="00CD6B04">
        <w:rPr>
          <w:rStyle w:val="Style13ptBold"/>
        </w:rPr>
        <w:t xml:space="preserve"> Baptist Church to protest 'filthy' college grads," MSNBC, </w:t>
      </w:r>
      <w:hyperlink r:id="rId11" w:history="1">
        <w:r w:rsidRPr="00CD6B04">
          <w:rPr>
            <w:rStyle w:val="Style13ptBold"/>
          </w:rPr>
          <w:t>http://www.msnbc.com/all/westboro-baptist-church-protest-filthy-college-grads</w:t>
        </w:r>
      </w:hyperlink>
      <w:r w:rsidRPr="00CD6B04">
        <w:rPr>
          <w:rStyle w:val="Style13ptBold"/>
        </w:rPr>
        <w:t>] NB</w:t>
      </w:r>
    </w:p>
    <w:p w:rsidR="00C325EB" w:rsidRPr="00C325EB" w:rsidRDefault="00C325EB" w:rsidP="00C325EB">
      <w:pPr>
        <w:rPr>
          <w:sz w:val="16"/>
        </w:rPr>
      </w:pPr>
      <w:r w:rsidRPr="00C325EB">
        <w:rPr>
          <w:sz w:val="16"/>
        </w:rPr>
        <w:t xml:space="preserve">The Kansas-based religious group best known for picketing military funerals has set its sights on what </w:t>
      </w:r>
      <w:hyperlink r:id="rId12" w:history="1">
        <w:r w:rsidRPr="00C325EB">
          <w:rPr>
            <w:sz w:val="16"/>
          </w:rPr>
          <w:t>it’s calling</w:t>
        </w:r>
      </w:hyperlink>
      <w:r w:rsidRPr="00C325EB">
        <w:rPr>
          <w:sz w:val="16"/>
        </w:rPr>
        <w:t xml:space="preserve"> the “filthy, base, illiterate, Godless, Bible-deprived, God-hating, God-hated, without-hope young people” who are set to graduate from college this spring. </w:t>
      </w:r>
      <w:r w:rsidRPr="00C325EB">
        <w:rPr>
          <w:rStyle w:val="StyleUnderline"/>
        </w:rPr>
        <w:t xml:space="preserve">The </w:t>
      </w:r>
      <w:proofErr w:type="spellStart"/>
      <w:r w:rsidRPr="00C325EB">
        <w:rPr>
          <w:rStyle w:val="StyleUnderline"/>
        </w:rPr>
        <w:t>Westboro</w:t>
      </w:r>
      <w:proofErr w:type="spellEnd"/>
      <w:r w:rsidRPr="00C325EB">
        <w:rPr>
          <w:rStyle w:val="StyleUnderline"/>
        </w:rPr>
        <w:t xml:space="preserve"> Baptist Church is preparing to stage at least two protests at university commencements</w:t>
      </w:r>
      <w:r w:rsidRPr="00C325EB">
        <w:rPr>
          <w:sz w:val="16"/>
        </w:rPr>
        <w:t xml:space="preserve"> on May 17, first at Kansas’s Fort Hays State University in the morning, then, after traveling by caravan, at Colorado State University in Fort Collins by 4:15 p.m. local time. In a </w:t>
      </w:r>
      <w:hyperlink r:id="rId13" w:history="1">
        <w:r w:rsidRPr="00C325EB">
          <w:rPr>
            <w:sz w:val="16"/>
          </w:rPr>
          <w:t>flier</w:t>
        </w:r>
      </w:hyperlink>
      <w:r w:rsidRPr="00C325EB">
        <w:rPr>
          <w:sz w:val="16"/>
        </w:rPr>
        <w:t xml:space="preserve"> posted online, the group rails against “</w:t>
      </w:r>
      <w:r w:rsidRPr="00C325EB">
        <w:rPr>
          <w:rStyle w:val="StyleUnderline"/>
          <w:highlight w:val="cyan"/>
        </w:rPr>
        <w:t>students graduating from universities in doomed-America this</w:t>
      </w:r>
      <w:r w:rsidRPr="00C325EB">
        <w:rPr>
          <w:sz w:val="16"/>
          <w:highlight w:val="cyan"/>
        </w:rPr>
        <w:t xml:space="preserve"> </w:t>
      </w:r>
      <w:r w:rsidRPr="00C325EB">
        <w:rPr>
          <w:rStyle w:val="StyleUnderline"/>
          <w:highlight w:val="cyan"/>
        </w:rPr>
        <w:t>year</w:t>
      </w:r>
      <w:r w:rsidRPr="00C325EB">
        <w:rPr>
          <w:sz w:val="16"/>
        </w:rPr>
        <w:t xml:space="preserve">” </w:t>
      </w:r>
      <w:r w:rsidRPr="00C325EB">
        <w:rPr>
          <w:rStyle w:val="StyleUnderline"/>
          <w:highlight w:val="cyan"/>
        </w:rPr>
        <w:t>for</w:t>
      </w:r>
      <w:r w:rsidRPr="00C325EB">
        <w:rPr>
          <w:rStyle w:val="StyleUnderline"/>
        </w:rPr>
        <w:t xml:space="preserve"> “their </w:t>
      </w:r>
      <w:r w:rsidRPr="00C325EB">
        <w:rPr>
          <w:rStyle w:val="StyleUnderline"/>
          <w:highlight w:val="cyan"/>
        </w:rPr>
        <w:t>aggressive enabling</w:t>
      </w:r>
      <w:r w:rsidRPr="00C325EB">
        <w:rPr>
          <w:rStyle w:val="StyleUnderline"/>
        </w:rPr>
        <w:t xml:space="preserve"> and embracing of fags </w:t>
      </w:r>
      <w:r w:rsidRPr="00C325EB">
        <w:rPr>
          <w:rStyle w:val="StyleUnderline"/>
          <w:highlight w:val="cyan"/>
        </w:rPr>
        <w:t>and same sex marriage,</w:t>
      </w:r>
      <w:r w:rsidRPr="00C325EB">
        <w:rPr>
          <w:rStyle w:val="StyleUnderline"/>
        </w:rPr>
        <w:t>”</w:t>
      </w:r>
      <w:r w:rsidRPr="00C325EB">
        <w:rPr>
          <w:sz w:val="16"/>
        </w:rPr>
        <w:t xml:space="preserve"> along with “their filthy manner of life” and “their utter ignorance of the Bible.” “This is one stupid generation of people that are being raised in this country,” Sam </w:t>
      </w:r>
      <w:r w:rsidRPr="00C325EB">
        <w:rPr>
          <w:rStyle w:val="StyleUnderline"/>
          <w:highlight w:val="cyan"/>
        </w:rPr>
        <w:t>Phelps-Roper</w:t>
      </w:r>
      <w:r w:rsidRPr="00C325EB">
        <w:rPr>
          <w:sz w:val="16"/>
        </w:rPr>
        <w:t xml:space="preserve">, a church elder based in Topeka, Kansas, </w:t>
      </w:r>
      <w:r w:rsidRPr="00C325EB">
        <w:rPr>
          <w:rStyle w:val="StyleUnderline"/>
          <w:highlight w:val="cyan"/>
        </w:rPr>
        <w:t>told</w:t>
      </w:r>
      <w:r w:rsidRPr="00C325EB">
        <w:rPr>
          <w:sz w:val="16"/>
        </w:rPr>
        <w:t xml:space="preserve"> </w:t>
      </w:r>
      <w:proofErr w:type="spellStart"/>
      <w:r w:rsidRPr="00C325EB">
        <w:rPr>
          <w:sz w:val="16"/>
        </w:rPr>
        <w:t>msnbc</w:t>
      </w:r>
      <w:proofErr w:type="spellEnd"/>
      <w:r w:rsidRPr="00C325EB">
        <w:rPr>
          <w:sz w:val="16"/>
        </w:rPr>
        <w:t>. “</w:t>
      </w:r>
      <w:r w:rsidRPr="00C325EB">
        <w:rPr>
          <w:rStyle w:val="StyleUnderline"/>
        </w:rPr>
        <w:t>It’s been a precipitous decline in work ethic and any kind of understanding</w:t>
      </w:r>
      <w:r w:rsidRPr="00C325EB">
        <w:rPr>
          <w:sz w:val="16"/>
        </w:rPr>
        <w:t xml:space="preserve">. </w:t>
      </w:r>
      <w:r w:rsidRPr="00C325EB">
        <w:rPr>
          <w:rStyle w:val="StyleUnderline"/>
          <w:highlight w:val="cyan"/>
        </w:rPr>
        <w:t>It’s a lazy, self-indulgent generation of people</w:t>
      </w:r>
      <w:r w:rsidRPr="00C325EB">
        <w:rPr>
          <w:sz w:val="16"/>
          <w:highlight w:val="cyan"/>
        </w:rPr>
        <w:t>.</w:t>
      </w:r>
      <w:r w:rsidRPr="00C325EB">
        <w:rPr>
          <w:sz w:val="16"/>
        </w:rPr>
        <w:t>” Phelps-Roper said that the group also plans to protest first lady Michelle Obama’s commencement speech before the USD 501 school district in the Kansas capital city that same day. Parents of gr</w:t>
      </w:r>
      <w:bookmarkStart w:id="0" w:name="_GoBack"/>
      <w:bookmarkEnd w:id="0"/>
      <w:r w:rsidRPr="00C325EB">
        <w:rPr>
          <w:sz w:val="16"/>
        </w:rPr>
        <w:t xml:space="preserve">aduating students in the district are </w:t>
      </w:r>
      <w:hyperlink r:id="rId14" w:history="1">
        <w:r w:rsidRPr="00C325EB">
          <w:rPr>
            <w:sz w:val="16"/>
          </w:rPr>
          <w:t>up in arms</w:t>
        </w:r>
      </w:hyperlink>
      <w:r w:rsidRPr="00C325EB">
        <w:rPr>
          <w:sz w:val="16"/>
        </w:rPr>
        <w:t xml:space="preserve"> over Obama’s appearance – which is intended to mark the 60th anniversary of the landmark Brown v. Board of Education Supreme Court decision, which ruled segregation in schools unconstitutional. The criticism centers on frustration that Obama could overshadow the students’ achievements and limit the number of tickets allotted to each one. </w:t>
      </w:r>
      <w:r w:rsidRPr="00C325EB">
        <w:rPr>
          <w:rStyle w:val="StyleUnderline"/>
        </w:rPr>
        <w:t xml:space="preserve">With colleges and universities across the nation set to honor their graduating classes this May, the </w:t>
      </w:r>
      <w:proofErr w:type="spellStart"/>
      <w:r w:rsidRPr="00C325EB">
        <w:rPr>
          <w:rStyle w:val="StyleUnderline"/>
        </w:rPr>
        <w:t>Westboro</w:t>
      </w:r>
      <w:proofErr w:type="spellEnd"/>
      <w:r w:rsidRPr="00C325EB">
        <w:rPr>
          <w:rStyle w:val="StyleUnderline"/>
        </w:rPr>
        <w:t xml:space="preserve"> Baptist Church could expand its picket roster. “There’s a lot of time between now and then, so we’ll see what arises</w:t>
      </w:r>
      <w:r w:rsidRPr="00C325EB">
        <w:rPr>
          <w:sz w:val="16"/>
        </w:rPr>
        <w:t>,” Phelps-Roper said</w:t>
      </w:r>
      <w:r w:rsidRPr="00C325EB">
        <w:rPr>
          <w:rStyle w:val="StyleUnderline"/>
        </w:rPr>
        <w:t xml:space="preserve">. The </w:t>
      </w:r>
      <w:r w:rsidRPr="00C325EB">
        <w:rPr>
          <w:rStyle w:val="StyleUnderline"/>
          <w:highlight w:val="cyan"/>
        </w:rPr>
        <w:t xml:space="preserve">group is targeting graduations because colleges are “a breeding ground </w:t>
      </w:r>
      <w:r w:rsidRPr="00C325EB">
        <w:rPr>
          <w:rStyle w:val="StyleUnderline"/>
        </w:rPr>
        <w:t>for filth,”</w:t>
      </w:r>
      <w:r w:rsidRPr="00C325EB">
        <w:rPr>
          <w:sz w:val="16"/>
        </w:rPr>
        <w:t xml:space="preserve"> according to Phelps-Roper.</w:t>
      </w:r>
    </w:p>
    <w:p w:rsidR="00C325EB" w:rsidRDefault="00C325EB" w:rsidP="00C325EB">
      <w:pPr>
        <w:pStyle w:val="NormalWeb"/>
        <w:rPr>
          <w:rFonts w:ascii="Helvetica Neue" w:hAnsi="Helvetica Neue"/>
          <w:color w:val="333333"/>
          <w:sz w:val="24"/>
          <w:szCs w:val="24"/>
        </w:rPr>
      </w:pPr>
    </w:p>
    <w:p w:rsidR="00C325EB" w:rsidRPr="00C325EB" w:rsidRDefault="00C325EB" w:rsidP="00C325EB"/>
    <w:sectPr w:rsidR="00C325EB" w:rsidRPr="00C325E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C325E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A06"/>
    <w:rsid w:val="0008785F"/>
    <w:rsid w:val="00090CBE"/>
    <w:rsid w:val="00094DEC"/>
    <w:rsid w:val="000A2D8A"/>
    <w:rsid w:val="000D26A6"/>
    <w:rsid w:val="000D2B90"/>
    <w:rsid w:val="000D4846"/>
    <w:rsid w:val="000D6ED8"/>
    <w:rsid w:val="000D717B"/>
    <w:rsid w:val="00100B28"/>
    <w:rsid w:val="00117316"/>
    <w:rsid w:val="001209B4"/>
    <w:rsid w:val="00152AE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40D"/>
    <w:rsid w:val="002E0643"/>
    <w:rsid w:val="002E392E"/>
    <w:rsid w:val="002E6BBC"/>
    <w:rsid w:val="002F1BA9"/>
    <w:rsid w:val="002F6E74"/>
    <w:rsid w:val="003106B3"/>
    <w:rsid w:val="0031385D"/>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7224"/>
    <w:rsid w:val="00463B69"/>
    <w:rsid w:val="0047244E"/>
    <w:rsid w:val="004744BD"/>
    <w:rsid w:val="0047482C"/>
    <w:rsid w:val="00475436"/>
    <w:rsid w:val="0048047E"/>
    <w:rsid w:val="00482AF9"/>
    <w:rsid w:val="00482B40"/>
    <w:rsid w:val="00486CB7"/>
    <w:rsid w:val="00496BB2"/>
    <w:rsid w:val="004B37B4"/>
    <w:rsid w:val="004B72B4"/>
    <w:rsid w:val="004C0314"/>
    <w:rsid w:val="004C0D3D"/>
    <w:rsid w:val="004C213E"/>
    <w:rsid w:val="004C376C"/>
    <w:rsid w:val="004C657F"/>
    <w:rsid w:val="004C7E6B"/>
    <w:rsid w:val="004D17D8"/>
    <w:rsid w:val="004D52D8"/>
    <w:rsid w:val="004E355B"/>
    <w:rsid w:val="004F15BF"/>
    <w:rsid w:val="005011B3"/>
    <w:rsid w:val="005028E5"/>
    <w:rsid w:val="00503735"/>
    <w:rsid w:val="00516A88"/>
    <w:rsid w:val="00522065"/>
    <w:rsid w:val="005224F2"/>
    <w:rsid w:val="00533F1C"/>
    <w:rsid w:val="00536D8B"/>
    <w:rsid w:val="005379C3"/>
    <w:rsid w:val="0054492C"/>
    <w:rsid w:val="005519C2"/>
    <w:rsid w:val="005523E0"/>
    <w:rsid w:val="0055320F"/>
    <w:rsid w:val="0055699B"/>
    <w:rsid w:val="0056020A"/>
    <w:rsid w:val="00560C26"/>
    <w:rsid w:val="00563D3D"/>
    <w:rsid w:val="005659AA"/>
    <w:rsid w:val="005676E8"/>
    <w:rsid w:val="00577C12"/>
    <w:rsid w:val="00580BFC"/>
    <w:rsid w:val="00581048"/>
    <w:rsid w:val="00581203"/>
    <w:rsid w:val="0058349C"/>
    <w:rsid w:val="0058386C"/>
    <w:rsid w:val="00585FBE"/>
    <w:rsid w:val="005870E8"/>
    <w:rsid w:val="0058789C"/>
    <w:rsid w:val="005A4D4E"/>
    <w:rsid w:val="005A7237"/>
    <w:rsid w:val="005B21FA"/>
    <w:rsid w:val="005B2A88"/>
    <w:rsid w:val="005B3244"/>
    <w:rsid w:val="005B6EE8"/>
    <w:rsid w:val="005B7731"/>
    <w:rsid w:val="005C0FE4"/>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3A56"/>
    <w:rsid w:val="006D13F4"/>
    <w:rsid w:val="006D2427"/>
    <w:rsid w:val="006D6AED"/>
    <w:rsid w:val="006E6D0B"/>
    <w:rsid w:val="006F126E"/>
    <w:rsid w:val="006F32C9"/>
    <w:rsid w:val="006F3834"/>
    <w:rsid w:val="006F5693"/>
    <w:rsid w:val="006F5D4C"/>
    <w:rsid w:val="0070366F"/>
    <w:rsid w:val="00717B01"/>
    <w:rsid w:val="007227D9"/>
    <w:rsid w:val="0072491F"/>
    <w:rsid w:val="00725598"/>
    <w:rsid w:val="007374A1"/>
    <w:rsid w:val="00742213"/>
    <w:rsid w:val="00752712"/>
    <w:rsid w:val="00753A84"/>
    <w:rsid w:val="00757A58"/>
    <w:rsid w:val="007611F5"/>
    <w:rsid w:val="007619E4"/>
    <w:rsid w:val="00761E75"/>
    <w:rsid w:val="0076495E"/>
    <w:rsid w:val="00765FC8"/>
    <w:rsid w:val="00766097"/>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6631"/>
    <w:rsid w:val="007E7375"/>
    <w:rsid w:val="00803A12"/>
    <w:rsid w:val="00805417"/>
    <w:rsid w:val="00806DA0"/>
    <w:rsid w:val="00812658"/>
    <w:rsid w:val="00823358"/>
    <w:rsid w:val="0082545E"/>
    <w:rsid w:val="008266F9"/>
    <w:rsid w:val="008267E2"/>
    <w:rsid w:val="00826A9B"/>
    <w:rsid w:val="00826C03"/>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275"/>
    <w:rsid w:val="008C77B6"/>
    <w:rsid w:val="008D1B91"/>
    <w:rsid w:val="008D6292"/>
    <w:rsid w:val="008D724A"/>
    <w:rsid w:val="008E7A3E"/>
    <w:rsid w:val="008F41FD"/>
    <w:rsid w:val="008F4479"/>
    <w:rsid w:val="008F4BA0"/>
    <w:rsid w:val="00901726"/>
    <w:rsid w:val="00905696"/>
    <w:rsid w:val="009058C3"/>
    <w:rsid w:val="00920E6A"/>
    <w:rsid w:val="009239ED"/>
    <w:rsid w:val="00931816"/>
    <w:rsid w:val="00932C71"/>
    <w:rsid w:val="009509D5"/>
    <w:rsid w:val="009538F5"/>
    <w:rsid w:val="00957187"/>
    <w:rsid w:val="00960255"/>
    <w:rsid w:val="009603E1"/>
    <w:rsid w:val="00961C9D"/>
    <w:rsid w:val="00963065"/>
    <w:rsid w:val="0097151F"/>
    <w:rsid w:val="00973777"/>
    <w:rsid w:val="00976E78"/>
    <w:rsid w:val="00977253"/>
    <w:rsid w:val="009775C0"/>
    <w:rsid w:val="00981F23"/>
    <w:rsid w:val="009823E1"/>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5F34"/>
    <w:rsid w:val="00A20B97"/>
    <w:rsid w:val="00A22670"/>
    <w:rsid w:val="00A24B35"/>
    <w:rsid w:val="00A271BA"/>
    <w:rsid w:val="00A27F86"/>
    <w:rsid w:val="00A31B2E"/>
    <w:rsid w:val="00A3646B"/>
    <w:rsid w:val="00A431C6"/>
    <w:rsid w:val="00A54315"/>
    <w:rsid w:val="00A60FBC"/>
    <w:rsid w:val="00A65C0B"/>
    <w:rsid w:val="00A776BA"/>
    <w:rsid w:val="00A81FD2"/>
    <w:rsid w:val="00A8441A"/>
    <w:rsid w:val="00A8674A"/>
    <w:rsid w:val="00A86779"/>
    <w:rsid w:val="00A93796"/>
    <w:rsid w:val="00A96E24"/>
    <w:rsid w:val="00AA6F6E"/>
    <w:rsid w:val="00AB122B"/>
    <w:rsid w:val="00AB21B0"/>
    <w:rsid w:val="00AB40E0"/>
    <w:rsid w:val="00AB48D3"/>
    <w:rsid w:val="00AE0243"/>
    <w:rsid w:val="00AE1BAD"/>
    <w:rsid w:val="00AE2124"/>
    <w:rsid w:val="00AE24BC"/>
    <w:rsid w:val="00AE3E3F"/>
    <w:rsid w:val="00AE5E3C"/>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6786"/>
    <w:rsid w:val="00B8710E"/>
    <w:rsid w:val="00B92A93"/>
    <w:rsid w:val="00BA17A8"/>
    <w:rsid w:val="00BA3045"/>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08A"/>
    <w:rsid w:val="00C203FA"/>
    <w:rsid w:val="00C244F5"/>
    <w:rsid w:val="00C3164F"/>
    <w:rsid w:val="00C31B5E"/>
    <w:rsid w:val="00C325EB"/>
    <w:rsid w:val="00C34D3E"/>
    <w:rsid w:val="00C35B37"/>
    <w:rsid w:val="00C3747A"/>
    <w:rsid w:val="00C37F29"/>
    <w:rsid w:val="00C56DCC"/>
    <w:rsid w:val="00C57075"/>
    <w:rsid w:val="00C72AFE"/>
    <w:rsid w:val="00C81619"/>
    <w:rsid w:val="00CA013C"/>
    <w:rsid w:val="00CA6D6D"/>
    <w:rsid w:val="00CC7A4E"/>
    <w:rsid w:val="00CD1359"/>
    <w:rsid w:val="00CD3201"/>
    <w:rsid w:val="00CD4C83"/>
    <w:rsid w:val="00CE46E9"/>
    <w:rsid w:val="00D01EDC"/>
    <w:rsid w:val="00D078AA"/>
    <w:rsid w:val="00D10058"/>
    <w:rsid w:val="00D11978"/>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AB8"/>
    <w:rsid w:val="00DB2337"/>
    <w:rsid w:val="00DB5F87"/>
    <w:rsid w:val="00DB699B"/>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7B79"/>
    <w:rsid w:val="00E63419"/>
    <w:rsid w:val="00E64496"/>
    <w:rsid w:val="00E72115"/>
    <w:rsid w:val="00E74000"/>
    <w:rsid w:val="00E8322E"/>
    <w:rsid w:val="00E903E0"/>
    <w:rsid w:val="00E94B3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C55"/>
    <w:rsid w:val="00F57FFB"/>
    <w:rsid w:val="00F601E6"/>
    <w:rsid w:val="00F73954"/>
    <w:rsid w:val="00F76089"/>
    <w:rsid w:val="00F84418"/>
    <w:rsid w:val="00F94060"/>
    <w:rsid w:val="00F960EA"/>
    <w:rsid w:val="00FA56F6"/>
    <w:rsid w:val="00FB329D"/>
    <w:rsid w:val="00FC27E3"/>
    <w:rsid w:val="00FC4281"/>
    <w:rsid w:val="00FC74C7"/>
    <w:rsid w:val="00FD451D"/>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C325EB"/>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C325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325E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325E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C325EB"/>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C325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25EB"/>
  </w:style>
  <w:style w:type="character" w:customStyle="1" w:styleId="Heading1Char">
    <w:name w:val="Heading 1 Char"/>
    <w:aliases w:val="Pocket Char"/>
    <w:basedOn w:val="DefaultParagraphFont"/>
    <w:link w:val="Heading1"/>
    <w:uiPriority w:val="9"/>
    <w:rsid w:val="00C325EB"/>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C325EB"/>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C325EB"/>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C325EB"/>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325EB"/>
    <w:rPr>
      <w:b/>
      <w:sz w:val="16"/>
      <w:u w:val="none"/>
    </w:rPr>
  </w:style>
  <w:style w:type="character" w:customStyle="1" w:styleId="StyleUnderline">
    <w:name w:val="Style Underline"/>
    <w:aliases w:val="Underline"/>
    <w:basedOn w:val="DefaultParagraphFont"/>
    <w:uiPriority w:val="1"/>
    <w:qFormat/>
    <w:rsid w:val="00C325EB"/>
    <w:rPr>
      <w:rFonts w:ascii="Times New Roman" w:hAnsi="Times New Roman"/>
      <w:b w:val="0"/>
      <w:sz w:val="22"/>
      <w:u w:val="single"/>
    </w:rPr>
  </w:style>
  <w:style w:type="character" w:styleId="Emphasis">
    <w:name w:val="Emphasis"/>
    <w:basedOn w:val="DefaultParagraphFont"/>
    <w:uiPriority w:val="20"/>
    <w:qFormat/>
    <w:rsid w:val="00C325EB"/>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C325EB"/>
    <w:rPr>
      <w:color w:val="auto"/>
      <w:u w:val="none"/>
    </w:rPr>
  </w:style>
  <w:style w:type="character" w:styleId="Hyperlink">
    <w:name w:val="Hyperlink"/>
    <w:basedOn w:val="DefaultParagraphFont"/>
    <w:uiPriority w:val="99"/>
    <w:semiHidden/>
    <w:unhideWhenUsed/>
    <w:rsid w:val="00C325EB"/>
    <w:rPr>
      <w:color w:val="auto"/>
      <w:u w:val="none"/>
    </w:rPr>
  </w:style>
  <w:style w:type="paragraph" w:styleId="DocumentMap">
    <w:name w:val="Document Map"/>
    <w:basedOn w:val="Normal"/>
    <w:link w:val="DocumentMapChar"/>
    <w:uiPriority w:val="99"/>
    <w:semiHidden/>
    <w:unhideWhenUsed/>
    <w:rsid w:val="00C325E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325EB"/>
    <w:rPr>
      <w:rFonts w:ascii="Lucida Grande" w:hAnsi="Lucida Grande" w:cs="Lucida Grande"/>
    </w:rPr>
  </w:style>
  <w:style w:type="character" w:customStyle="1" w:styleId="DebateUnderline">
    <w:name w:val="Debate Underline"/>
    <w:qFormat/>
    <w:rsid w:val="00C325EB"/>
    <w:rPr>
      <w:rFonts w:ascii="Times New Roman" w:hAnsi="Times New Roman"/>
      <w:b/>
      <w:sz w:val="22"/>
      <w:u w:val="thick"/>
    </w:rPr>
  </w:style>
  <w:style w:type="paragraph" w:styleId="NormalWeb">
    <w:name w:val="Normal (Web)"/>
    <w:basedOn w:val="Normal"/>
    <w:uiPriority w:val="99"/>
    <w:semiHidden/>
    <w:unhideWhenUsed/>
    <w:rsid w:val="00C325EB"/>
    <w:pPr>
      <w:spacing w:before="100" w:beforeAutospacing="1" w:after="100" w:afterAutospacing="1" w:line="240" w:lineRule="auto"/>
    </w:pPr>
    <w:rPr>
      <w:rFonts w:ascii="Times" w:hAnsi="Time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C325EB"/>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C325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325E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325E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C325EB"/>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C325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25EB"/>
  </w:style>
  <w:style w:type="character" w:customStyle="1" w:styleId="Heading1Char">
    <w:name w:val="Heading 1 Char"/>
    <w:aliases w:val="Pocket Char"/>
    <w:basedOn w:val="DefaultParagraphFont"/>
    <w:link w:val="Heading1"/>
    <w:uiPriority w:val="9"/>
    <w:rsid w:val="00C325EB"/>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C325EB"/>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C325EB"/>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C325EB"/>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325EB"/>
    <w:rPr>
      <w:b/>
      <w:sz w:val="16"/>
      <w:u w:val="none"/>
    </w:rPr>
  </w:style>
  <w:style w:type="character" w:customStyle="1" w:styleId="StyleUnderline">
    <w:name w:val="Style Underline"/>
    <w:aliases w:val="Underline"/>
    <w:basedOn w:val="DefaultParagraphFont"/>
    <w:uiPriority w:val="1"/>
    <w:qFormat/>
    <w:rsid w:val="00C325EB"/>
    <w:rPr>
      <w:rFonts w:ascii="Times New Roman" w:hAnsi="Times New Roman"/>
      <w:b w:val="0"/>
      <w:sz w:val="22"/>
      <w:u w:val="single"/>
    </w:rPr>
  </w:style>
  <w:style w:type="character" w:styleId="Emphasis">
    <w:name w:val="Emphasis"/>
    <w:basedOn w:val="DefaultParagraphFont"/>
    <w:uiPriority w:val="20"/>
    <w:qFormat/>
    <w:rsid w:val="00C325EB"/>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C325EB"/>
    <w:rPr>
      <w:color w:val="auto"/>
      <w:u w:val="none"/>
    </w:rPr>
  </w:style>
  <w:style w:type="character" w:styleId="Hyperlink">
    <w:name w:val="Hyperlink"/>
    <w:basedOn w:val="DefaultParagraphFont"/>
    <w:uiPriority w:val="99"/>
    <w:semiHidden/>
    <w:unhideWhenUsed/>
    <w:rsid w:val="00C325EB"/>
    <w:rPr>
      <w:color w:val="auto"/>
      <w:u w:val="none"/>
    </w:rPr>
  </w:style>
  <w:style w:type="paragraph" w:styleId="DocumentMap">
    <w:name w:val="Document Map"/>
    <w:basedOn w:val="Normal"/>
    <w:link w:val="DocumentMapChar"/>
    <w:uiPriority w:val="99"/>
    <w:semiHidden/>
    <w:unhideWhenUsed/>
    <w:rsid w:val="00C325E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325EB"/>
    <w:rPr>
      <w:rFonts w:ascii="Lucida Grande" w:hAnsi="Lucida Grande" w:cs="Lucida Grande"/>
    </w:rPr>
  </w:style>
  <w:style w:type="character" w:customStyle="1" w:styleId="DebateUnderline">
    <w:name w:val="Debate Underline"/>
    <w:qFormat/>
    <w:rsid w:val="00C325EB"/>
    <w:rPr>
      <w:rFonts w:ascii="Times New Roman" w:hAnsi="Times New Roman"/>
      <w:b/>
      <w:sz w:val="22"/>
      <w:u w:val="thick"/>
    </w:rPr>
  </w:style>
  <w:style w:type="paragraph" w:styleId="NormalWeb">
    <w:name w:val="Normal (Web)"/>
    <w:basedOn w:val="Normal"/>
    <w:uiPriority w:val="99"/>
    <w:semiHidden/>
    <w:unhideWhenUsed/>
    <w:rsid w:val="00C325EB"/>
    <w:pPr>
      <w:spacing w:before="100" w:beforeAutospacing="1" w:after="100" w:afterAutospacing="1" w:line="240" w:lineRule="auto"/>
    </w:pPr>
    <w:rPr>
      <w:rFonts w:ascii="Times"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snbc.com/all/westboro-baptist-church-protest-filthy-college-grads" TargetMode="External"/><Relationship Id="rId12" Type="http://schemas.openxmlformats.org/officeDocument/2006/relationships/hyperlink" Target="http://www.godhatesfags.com/fliers/20140413_Colorado-State-Univ-Grad.pdf" TargetMode="External"/><Relationship Id="rId13" Type="http://schemas.openxmlformats.org/officeDocument/2006/relationships/hyperlink" Target="http://www.godhatesfags.com/fliers/20140413_Colorado-State-Univ-Grad.pdf" TargetMode="External"/><Relationship Id="rId14" Type="http://schemas.openxmlformats.org/officeDocument/2006/relationships/hyperlink" Target="http://bigstory.ap.org/article/kansas-speech-michelle-obama-draws-complaints"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thecurrent-online.com/opinions/does-the-westboro-baptist-church-have-the-right-to-free-speech/%5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A71D0E1-BE9A-A242-A44D-8AFF0AF38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Pages>
  <Words>993</Words>
  <Characters>5663</Characters>
  <Application>Microsoft Macintosh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6643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1</cp:revision>
  <dcterms:created xsi:type="dcterms:W3CDTF">2017-01-02T20:20:00Z</dcterms:created>
  <dcterms:modified xsi:type="dcterms:W3CDTF">2017-01-02T20:37:00Z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